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The atomic mass of rhenium is 186.2. Given that 37.1% of natural rhenium is rhenium-185, what is the other stable isotope?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9.5pt;width:29.25pt">
                        <v:imagedata r:id="rId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7" type="#_x0000_t75" style="height:19.5pt;width:30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8" type="#_x0000_t75" style="height:19.5pt;width:30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9" type="#_x0000_t75" style="height:19.5pt;width:29.2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0" type="#_x0000_t75" style="height:19.5pt;width:30pt">
                        <v:imagedata r:id="rId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atomic weight | Chemistry | early atomic theory | general chemistry | mass spectroscopy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element indium, atomic number 49, atomic mass 114.8 g. The nucleus of an atom of indium-112 contains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protons, 63 neutrons, 49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protons, 49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protons, 49 alpha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protons, 63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protons, 112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structure of the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 hypothetical element consists of two isotopes of masses 79.95 amu and 81.95 amu with abundances of 31.3% and 68.7%, respectively. What is the average atomic mass of this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80.95 amu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79.95 amu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80.6 amu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81.3 amu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81.95 amu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atomic weight | Chemistry | early atomic theory | general chemistry | mass spectroscopy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Naturally occurring copper exists in two isotopic forms: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Cu and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Cu. The atomic mass of copper is 63.55 amu. What is the approximate natural abundance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63</w:t>
            </w:r>
            <w:r>
              <w:rPr>
                <w:rStyle w:val="DefaultParagraphFont"/>
                <w:rFonts w:ascii="Times New Roman" w:eastAsia="Times New Roman" w:hAnsi="Times New Roman" w:cs="Times New Roman"/>
                <w:b w:val="0"/>
                <w:bCs w:val="0"/>
                <w:i w:val="0"/>
                <w:iCs w:val="0"/>
                <w:smallCaps w:val="0"/>
                <w:color w:val="000000"/>
                <w:sz w:val="24"/>
                <w:szCs w:val="24"/>
                <w:bdr w:val="nil"/>
                <w:rtl w:val="0"/>
              </w:rPr>
              <w:t>Cu?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atomic weight | Chemistry | early atomic theory | general chemistry | mass spectroscopy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Naturally occurring element X exists in three isotopic forms: X-28 (27.977 amu, 92.23% abundance), X-29 (28.976 amu, 4.67% abundance), and X-30 (29.974 amu, 3.10% abundance). Calculate the atomic weight of 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28.09 amu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48.63 amu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27.16 amu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28.97 amu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86.93 amu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atomic weight | Chemistry | early atomic theory | general chemistry | mass spectroscopy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Naturally occurring element X exists in three isotopic forms: X-28 (27.977 amu, 92.23% abundance), X-29 (28.976 amu, 4.67% abundance), and X-30 (29.974 amu, 3.10% abundance). What is the identity of element 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atomic weight | Chemistry | early atomic theory | general chemistry | mass spectroscopy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mass of a carbon atom is 12.011. Assuming you were able to pick up only one carbon unit, the chances that you would randomly get one with a mass of 12.011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0"/>
              <w:gridCol w:w="7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atomic weight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mass of 5 atom(s) of copper in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7.65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6.022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5.28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Iron is biologically important in the transport of oxygen by red blood cells from the lungs to the various organs of the body. In the blood of an adult human, there are approximately 2.63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red blood cells with a total of 2.90 g of iron. On the average, how many iron atoms are present in each red blood cell? (molar mass Fe = 55.85 g/mol)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a sample of zinc (Zn) and a sample of aluminum (Al). You have an equal number of atoms in each sample. Which of the following statements concerning the masses of the samples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the zinc sample is more than twice as great as the mass of the aluminum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the zinc sample is more than the mass of the aluminum sample, but it is not twice as great.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the aluminum sample is more than twice as great as the mass of the zinc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the aluminum sample is more than the mass of the zinc sample, but it is not twice as great.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masses of each sample are equal.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ammonia has a mass of 89.9 g. How many molecules are in this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5.28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hydrogen sulfide are contained in a 44.4-g sample of this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0.768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78.5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molar mass of butanol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73.11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38.09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74.12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30.03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193.05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1"/>
              <w:gridCol w:w="7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molecular weight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For which compound does 0.256 mole weigh 12.8 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Roundup, an herbicide manufactured by Monsanto, has the formula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P. How many moles of molecules are there in a 669.1-g sample of Roundup?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molar mass of barium nitrite.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245.35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213.35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366.68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320.67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229.35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1"/>
              <w:gridCol w:w="7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molecular weight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Phosphorus has the molecular formula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sulfur has the molecular formula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How many grams of phosphorus contain the same number of molecules as 7.76 g of sulfur?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0.267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 given sample of a xenon fluoride compound contains molecules of a single type XeF</w:t>
            </w:r>
            <w:r>
              <w:rPr>
                <w:rStyle w:val="DefaultParagraphFont"/>
                <w:rFonts w:ascii="Times New Roman" w:eastAsia="Times New Roman" w:hAnsi="Times New Roman" w:cs="Times New Roman"/>
                <w:b w:val="0"/>
                <w:bCs w:val="0"/>
                <w:i/>
                <w:iCs/>
                <w:smallCaps w:val="0"/>
                <w:color w:val="000000"/>
                <w:sz w:val="20"/>
                <w:szCs w:val="20"/>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some whole number. Given that 8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w:t>
            </w:r>
            <w:r>
              <w:rPr>
                <w:rStyle w:val="DefaultParagraphFont"/>
                <w:rFonts w:ascii="Times New Roman" w:eastAsia="Times New Roman" w:hAnsi="Times New Roman" w:cs="Times New Roman"/>
                <w:b w:val="0"/>
                <w:bCs w:val="0"/>
                <w:i w:val="0"/>
                <w:iCs w:val="0"/>
                <w:smallCaps w:val="0"/>
                <w:color w:val="000000"/>
                <w:sz w:val="24"/>
                <w:szCs w:val="24"/>
                <w:bdr w:val="nil"/>
                <w:rtl w:val="0"/>
              </w:rPr>
              <w:t> molecules of XeF</w:t>
            </w:r>
            <w:r>
              <w:rPr>
                <w:rStyle w:val="DefaultParagraphFont"/>
                <w:rFonts w:ascii="Times New Roman" w:eastAsia="Times New Roman" w:hAnsi="Times New Roman" w:cs="Times New Roman"/>
                <w:b w:val="0"/>
                <w:bCs w:val="0"/>
                <w:i/>
                <w:iCs/>
                <w:smallCaps w:val="0"/>
                <w:color w:val="000000"/>
                <w:sz w:val="20"/>
                <w:szCs w:val="20"/>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weigh 0.225g, calculate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5:19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5:57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Phosphoric acid can be prepared by reaction of sulfuric acid with “phosphate rock” according to the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molar mass of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310.18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87.05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278.18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215.21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166.02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1"/>
              <w:gridCol w:w="7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molecular weight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Phosphoric acid can be prepared by reaction of sulfuric acid with “phosphate rock” according to the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many oxygen atoms are there in 5.90 ng of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4.58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2.84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mass of a 4.110-mol sample of sodium hydroxide?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9.732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0.1028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atoms of hydrogen are present in 7.85 g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2.34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9.45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molar mass of the compound formed by sodium and selenium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147.9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1"/>
              <w:gridCol w:w="7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molecular weight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molar mass of cryolite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AlF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185.3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68.97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1"/>
              <w:gridCol w:w="7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molecular weight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One molecule of a compound weighs 2.50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 g. The molar mass of this compound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664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NaHCO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active ingredient in baking soda. How many grams of oxygen are in 0.30 g of NaHCO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3.57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0.17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A compound is composed of element X and hydrogen. Analysis shows the compound to be 80% X by mass, with three times as many hydrogen atoms as X atoms per molecule. Which element is element 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compound contains the highest percent by mass of hydrogen?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A substance contains 35.0 g nitrogen, 5.05 g hydrogen, and 60.0 g of oxygen. How many grams of hydrogen are there in a 137-g sample of this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6"/>
              <w:gridCol w:w="6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grams of potassium are in 25.3 g of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50.6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6"/>
              <w:gridCol w:w="6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Chlorous acid, HClO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contains what percent hydrogen by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6"/>
              <w:gridCol w:w="6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 mixture of KCl and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44.20% potassium by mass. The percentage of KCl in the mixture is closest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 substance, 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B, has the composition by mass of 60% A and 40% B. What is the composition of AB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by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A, 60%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A, 50%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A, 73%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A, 67%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Each molecule of lycopene contains 40 atoms of carbon (plus other atoms). The mass percent of carbon in lycopene is 84.49%. What is the molar mass of lycopene?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1137.2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405.9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480.4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473.4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568.6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A substance contains 23.0 g sodium, 27.0 g aluminum, and 114 g fluorine. How many grams of sodium are there in a 196-g sample of the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An oxide of iron has the formula 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What mass percent of iron does it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mineral pyromorphite has the formula Pb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Cl. What mass percent of chlorine does it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7.84 %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10.50 %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compounds has the same percent composition by mass as styrene,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acetylene,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benzene,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cyclobutadiene,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-ethyl naphthalene,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6"/>
              <w:gridCol w:w="6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molar mass of an insecticide, dibromoethane, is 187.9 g/mol. Its molecular formula is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What percent by mass of bromine does dibromoethane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Hydrocortisone valerate is an ingredient in hydrocortisone cream, prescribed for skin problems. Its molecular formula is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38</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percent by mass of carbon in hydrocortisone valerate?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Ammonium sulfate,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contains what percent nitrogen by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You heat 3.874 g of a mixture of 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FeO to form 4.102 g 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The mass percent of FeO originally in the mixture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You take an aspirin tablet (a compound consisting solely of carbon, hydrogen, and oxygen) with a mass of 1.00 g, burn it in air, and collect 2.20 g of carbon dioxide and 0.400 g water. The molar mass of aspirin is between 170 and 190 g/mol. The molecular formula of aspirin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elemental analysis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you are given the percent by mass of the elements in a compound and you wish to determine the empirical formula.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must convert percent by mass to relative numbers of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must assume exactly 100.0 g of the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must divide all of the percent by mass numbers by the smallest percent by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cannot solve for the empirical formula without the molar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(A-D)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empirical formula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 chloride of rhenium contains 63.6% rhenium. What is the formula of this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A 1.90-g sample of an oxide of bromine is converted to 3.188 g of AgBr. Calculate the empirical formula of the oxide. (molar mass for AgBr = 187.78 g/mol)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empirical formula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A hydrocarbon (a compound consisting solely of carbon and hydrogen) is found to be 85.6% carbon by mass. What is the empirical formula for this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empirical formula of a group of compounds is CHCl. Lindane, a powerful insecticide, is a member of this group. The molar mass of lindane is 290.8 g/mol. How many atoms of carbon does a molecule of lindane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The empirical formula of styrene is CH; its molar mass is 104.1 g/mol. What is the molecular formula of styrene?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Adipic acid contains 49.32% C, 43.84% O, and 6.85% H by mass. What is the empirical formula?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empirical formula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Vitamin C contains the elements C, H, and O. It is known to contain 40.9% C and 4.58% H by mass. The molar mass of vitamin C has been found to be about 180 g/mol. The molecular formula for vitamin 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A compound composed of sulfur and fluorine is found to contain 25.24% by mass of sulfur. If the molar mass of the compound is 254.11 g/mol, what is its molecular formula?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1/25/2017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A 0.3870-g sample of a compound known to contain only carbon, hydrogen, and oxygen was burned in oxygen to yield 0.7191 g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0.1472 g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What is the empirical formula of the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Oxides of copper include CuO and Cu</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You heat 1.51 g of one of these copper oxides in the absence of air and obtain 1.21 g of Cu.</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True or false: You must have had CuO.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2"/>
              <w:gridCol w:w="7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mass percentage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molecular formula always represents the total number of atoms of each element present in a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of the following are true concerning balanced chemical equations?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1"/>
              <w:gridCol w:w="8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13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molecules is conserved.</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13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coefficients for the reactants tell you how much of each reactant you are given.</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13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Atoms are neither created nor destroyed.</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13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coefficients indicate the mass ratios of the substances used.</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13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sum of the coefficients on the reactant side equals the sum of the coefficients 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 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Balanced chemical equations imply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Numbers of molecules are conserved in chemical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Numbers of atoms are conserved in chemical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Volume is conserved in chemical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In balancing an equation, we change the __________ to make the number of atoms on each side of the equation balance.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formulas of compounds in the reactants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coefficients of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formulas of compounds in the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subscripts of 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coefficient for water when the following equation is balanced?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As(OH)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equations is not balanced?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4Al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1" type="#_x0000_t75" style="height:17.25pt;width:11.25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2KClO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2KCl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2" type="#_x0000_t75" style="height:17.25pt;width:11.2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 specific chemical reaction represented by the equation aA + bB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cC + dD. In this equation the letters A, B, C, and D represent chemicals, and the letters a, b, c, and d represent coefficients in the balanced equation.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possible values are there for the quantity “c/d”?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infinite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possible values are there for the quantity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infinite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coefficient for oxygen when the following equation is balanced?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of the following statements are true concerning chemical equations?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I.          Coefficients can be fractions.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Subscripts can be fractions.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Coefficients represent the relative masses of the reactants and/or products.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IV.          Changing the subscripts to balance an equation can only be done once.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V.          Atoms are conserved when balancing chemical equations.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coefficient for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the following equation is balanced in standard form (smallest whole numbers).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sum of the coefficients of the following equation when it is balanced using smallest whole numbers?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NaNH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+NaOH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POCl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HCl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above equation is properly balanced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Potassium forms an oxide containing 1 oxygen atom for every 2 atoms of potassium. What is the coefficient of oxygen in the balanced equation for the reaction of potassium with oxygen to form this 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Indium reacts with chlorine to form InCl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In the balanced equation for this reaction, the coefficient of the indium trichloride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Give (in order) the correct coefficients to balance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SnCl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SnS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HCl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1, 2, 1, 6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1, 2, 2, 2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1, 1, 1, 6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6, 2, 1, 1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2, 4, 2, 6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balanced equation for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equals 2, the coefficient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equals: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coefficients to balance the following reaction are, in order: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1, 1, 1, 1, 1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1, 2, 1, 2, 1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2, 4, 1, 4, 5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2, 5, 2, 5, 5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3, 5, 3, 5, 5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equation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is balanced with the smallest set of integers, the sum of the coefficients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equations correctly describes the combustion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produce water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and carbon dioxide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3" type="#_x0000_t75" style="height:17.25pt;width:11.2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A reaction occurs between sodium carbonate and hydrochloric acid producing sodium chloride, carbon dioxide, and water. The correct set of coefficients, respectively, for the balanced reaction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3    6    6    3    4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8    6    5   10   5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5   10  10   5    5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1    2    2    1    1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following equation is balanced, what is the sum of the coefficients?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Al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balancing a chemical equation, it is generally best to start with the least complicated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To balance a chemical equation, the coefficients must not be changed.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You heat 3.939 g of a mixture of 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FeO to form 4.197 g 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The mass of oxygen reacted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0.540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4"/>
              <w:gridCol w:w="6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Law of Conservation of Mass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Claus reactions, shown below, are used to generate elemental sulfur from hydrogen sulfide.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3S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How much sulfur (in grams) is produced from 23.0 grams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chemical reaction has the equation: 2A + B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 Which of the following figures best illustrates a stoichiometric ratio of A and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  </w:t>
            </w:r>
            <w:r>
              <w:rPr>
                <w:rStyle w:val="DefaultParagraphFont"/>
                <w:rFonts w:ascii="Times New Roman" w:eastAsia="Times New Roman" w:hAnsi="Times New Roman" w:cs="Times New Roman"/>
                <w:b w:val="0"/>
                <w:bCs w:val="0"/>
                <w:i w:val="0"/>
                <w:iCs w:val="0"/>
                <w:smallCaps w:val="0"/>
                <w:color w:val="000000"/>
                <w:position w:val="-69"/>
                <w:sz w:val="24"/>
                <w:szCs w:val="24"/>
                <w:bdr w:val="nil"/>
                <w:rtl w:val="0"/>
              </w:rPr>
              <w:pict>
                <v:shape id="_x0000_i1034" type="#_x0000_t75" style="height:81pt;width:81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II.  </w:t>
            </w:r>
            <w:r>
              <w:rPr>
                <w:rStyle w:val="DefaultParagraphFont"/>
                <w:rFonts w:ascii="Times New Roman" w:eastAsia="Times New Roman" w:hAnsi="Times New Roman" w:cs="Times New Roman"/>
                <w:b w:val="0"/>
                <w:bCs w:val="0"/>
                <w:i w:val="0"/>
                <w:iCs w:val="0"/>
                <w:smallCaps w:val="0"/>
                <w:color w:val="000000"/>
                <w:position w:val="-69"/>
                <w:sz w:val="24"/>
                <w:szCs w:val="24"/>
                <w:bdr w:val="nil"/>
                <w:rtl w:val="0"/>
              </w:rPr>
              <w:pict>
                <v:shape id="_x0000_i1035" type="#_x0000_t75" style="height:81pt;width:81pt">
                  <v:imagedata r:id="rId1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III.  </w:t>
            </w:r>
            <w:r>
              <w:rPr>
                <w:rStyle w:val="DefaultParagraphFont"/>
                <w:rFonts w:ascii="Times New Roman" w:eastAsia="Times New Roman" w:hAnsi="Times New Roman" w:cs="Times New Roman"/>
                <w:b w:val="0"/>
                <w:bCs w:val="0"/>
                <w:i w:val="0"/>
                <w:iCs w:val="0"/>
                <w:smallCaps w:val="0"/>
                <w:color w:val="000000"/>
                <w:position w:val="-71"/>
                <w:sz w:val="24"/>
                <w:szCs w:val="24"/>
                <w:bdr w:val="nil"/>
                <w:rtl w:val="0"/>
              </w:rPr>
              <w:pict>
                <v:shape id="_x0000_i1036" type="#_x0000_t75" style="height:83.25pt;width:82.5pt">
                  <v:imagedata r:id="rId1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IV. </w:t>
            </w:r>
            <w:r>
              <w:rPr>
                <w:rStyle w:val="DefaultParagraphFont"/>
                <w:rFonts w:ascii="Times New Roman" w:eastAsia="Times New Roman" w:hAnsi="Times New Roman" w:cs="Times New Roman"/>
                <w:b w:val="0"/>
                <w:bCs w:val="0"/>
                <w:i w:val="0"/>
                <w:iCs w:val="0"/>
                <w:smallCaps w:val="0"/>
                <w:color w:val="000000"/>
                <w:position w:val="-70"/>
                <w:sz w:val="24"/>
                <w:szCs w:val="24"/>
                <w:bdr w:val="nil"/>
                <w:rtl w:val="0"/>
              </w:rPr>
              <w:pict>
                <v:shape id="_x0000_i1037" type="#_x0000_t75" style="height:81.75pt;width:82.5pt">
                  <v:imagedata r:id="rId1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3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5:40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189.6 g of ethylene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burns in oxygen to give carbon dioxide and water, how many grams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594.9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243.5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would be the g Al / mole S ratio for the product of a reaction between aluminum and sulfur?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26.98 g Al / mol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80.94 g Al / mol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40.47 g Al / mol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53.96 g Al / mol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17.99 g Al / mol 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5"/>
              <w:gridCol w:w="7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molar interpretation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A 7.11-g sample of potassium chlorate was decomposed according to the following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2KClO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2KCl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oxygen are 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0.0580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0.0387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0.0870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grams of Ca(NO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be produced by reacting excess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8.90 g of 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8.90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Sulfuric acid may be produced by the following process: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4FeS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+ 11O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+8SO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be produced from 6.15 moles of FeS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5"/>
              <w:gridCol w:w="7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molar interpretation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Reaction of methane with oxygen really proceeds in two steps: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38" type="#_x0000_t75" style="height:18pt;width:132pt">
                  <v:imagedata r:id="rId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39" type="#_x0000_t75" style="height:18pt;width:96pt">
                  <v:imagedata r:id="rId1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burned in an excess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give 2.6 moles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How many moles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were in the original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5"/>
              <w:gridCol w:w="7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molar interpretation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Iron is produced from its ore by the 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24"/>
                <w:sz w:val="24"/>
                <w:szCs w:val="24"/>
                <w:bdr w:val="nil"/>
                <w:rtl w:val="0"/>
              </w:rPr>
              <w:pict>
                <v:shape id="_x0000_i1040" type="#_x0000_t75" style="height:36pt;width:200.25pt">
                  <v:imagedata r:id="rId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are needed to produce 9.4 moles of Fe(</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mole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mole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mole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mole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mole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5"/>
              <w:gridCol w:w="7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molar interpretation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refining of aluminum from bauxite ore (which contains 50.% Al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by mass) proceeds by the overall reaction 2Al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+ 3C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4Al + 3CO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How much bauxite ore is required to give the 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 of aluminum produced each year in the United States? (Assume 100% conversion.)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1" type="#_x0000_t75" style="height:18pt;width:201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formed by the reaction of 1.93 g of methane with an excess of chlorine?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One commercial system removes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emissions from smoke at 95.0°C by the following set of balanced 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+ 2HCl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Assuming the process is 95.0% efficient, how many grams of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may be produced from 100. grams of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(molar masses: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64.1 g/mol;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136 g/mol)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rubidium metal is exposed to air, two atoms of rubidium, Rb, combine with one atom of oxygen. If 2.16 grams of rubidium is exposed to air, what will be the mass of the product in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4.72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two reactions are important in the blast furnace production of iron metal from iron ore (Fe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24"/>
                <w:sz w:val="24"/>
                <w:szCs w:val="24"/>
                <w:bdr w:val="nil"/>
                <w:rtl w:val="0"/>
              </w:rPr>
              <w:pict>
                <v:shape id="_x0000_i1042" type="#_x0000_t75" style="height:36pt;width:200.25pt">
                  <v:imagedata r:id="rId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these balanced reactions, how many moles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required for the production of 3.36 kg of 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45.1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60.2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moles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Nitric oxide, NO, is made from the oxidation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and the reaction is represented by the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4NH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4NO + 6H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NO can be produced from 6.82 g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3.87 g 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g 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6.82 g 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g 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g 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Nitric oxide, NO, is made from the oxidation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and the reaction is represented by the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4NH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4NO + 6H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be required to react completely with 7.42 g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4.94 g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g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8.71 g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g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g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0"/>
              <w:gridCol w:w="7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limiting reactant in a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the lowest coefficient in a balanced equation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reactant for which you have the fewest number of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the lowest ratio of moles available/coefficient in the balanced equation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has the lowest ratio of coefficient in the balanced equation/moles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Phosphoric acid can be prepared by reaction of sulfuric acid with “phosphate rock” according to the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 reaction is carried out starting with 123 g of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90.2 g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substance is the limiting reactant?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2/3/2017 8:12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 reaction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carried out starting with 149 g of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and 86.9 g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How much phosphoric acid will be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94.1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Phosphorus,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can be prepared from calcium phosphate by the reaction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239"/>
              <w:gridCol w:w="253"/>
              <w:gridCol w:w="1084"/>
              <w:gridCol w:w="253"/>
              <w:gridCol w:w="1159"/>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3410 g</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1695 g</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660 g</w:t>
                  </w:r>
                </w:p>
              </w:tc>
              <w:tc>
                <w:tcPr>
                  <w:tcW w:w="5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2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6SiO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2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10C</w:t>
                  </w:r>
                </w:p>
              </w:tc>
              <w:tc>
                <w:tcPr>
                  <w:tcW w:w="52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6CaSiO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+ 10CO</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0"/>
                      <w:szCs w:val="20"/>
                      <w:bdr w:val="nil"/>
                      <w:rtl w:val="0"/>
                    </w:rPr>
                    <w:t>310 g/mol</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0"/>
                      <w:szCs w:val="20"/>
                      <w:bdr w:val="nil"/>
                      <w:rtl w:val="0"/>
                    </w:rPr>
                    <w:t>60.1 g/mol</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0"/>
                      <w:szCs w:val="20"/>
                      <w:bdr w:val="nil"/>
                      <w:rtl w:val="0"/>
                    </w:rPr>
                    <w:t>12.0 g/mol</w:t>
                  </w:r>
                </w:p>
              </w:tc>
              <w:tc>
                <w:tcPr>
                  <w:tcW w:w="5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molar mass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each reactant is shown </w:t>
            </w:r>
            <w:r>
              <w:rPr>
                <w:rStyle w:val="DefaultParagraphFont"/>
                <w:rFonts w:ascii="Times New Roman" w:eastAsia="Times New Roman" w:hAnsi="Times New Roman" w:cs="Times New Roman"/>
                <w:b w:val="0"/>
                <w:bCs w:val="0"/>
                <w:i/>
                <w:iCs/>
                <w:smallCaps w:val="0"/>
                <w:color w:val="000000"/>
                <w:sz w:val="24"/>
                <w:szCs w:val="24"/>
                <w:bdr w:val="nil"/>
                <w:rtl w:val="0"/>
              </w:rPr>
              <w:t>below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reactant, and the </w:t>
            </w:r>
            <w:r>
              <w:rPr>
                <w:rStyle w:val="DefaultParagraphFont"/>
                <w:rFonts w:ascii="Times New Roman" w:eastAsia="Times New Roman" w:hAnsi="Times New Roman" w:cs="Times New Roman"/>
                <w:b w:val="0"/>
                <w:bCs w:val="0"/>
                <w:i/>
                <w:iCs/>
                <w:smallCaps w:val="0"/>
                <w:color w:val="000000"/>
                <w:sz w:val="24"/>
                <w:szCs w:val="24"/>
                <w:bdr w:val="nil"/>
                <w:rtl w:val="0"/>
              </w:rPr>
              <w:t>mass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each reactant for this problem is given </w:t>
            </w:r>
            <w:r>
              <w:rPr>
                <w:rStyle w:val="DefaultParagraphFont"/>
                <w:rFonts w:ascii="Times New Roman" w:eastAsia="Times New Roman" w:hAnsi="Times New Roman" w:cs="Times New Roman"/>
                <w:b w:val="0"/>
                <w:bCs w:val="0"/>
                <w:i/>
                <w:iCs/>
                <w:smallCaps w:val="0"/>
                <w:color w:val="000000"/>
                <w:sz w:val="24"/>
                <w:szCs w:val="24"/>
                <w:bdr w:val="nil"/>
                <w:rtl w:val="0"/>
              </w:rPr>
              <w:t>above</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reactant is the limiting reagent?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reacts with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as follows: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3S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When 7.50 g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reacts with 12.75 g of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statement applies?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6.38 g of sulfur are 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g of sulfur are 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0.0216 moles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remain.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g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remain.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limiting reagent.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grams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will be formed when 32.0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mixed with 84.0 g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allowed to react to form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A 15-g sample of lithium is reacted with 15 g of fluorine to form lithium fluoride: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2Li +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2LiF. After the reaction is complete, what will be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moles lithium fluoride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0.789 moles lithium fluoride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moles lithium fluoride and 0.395 moles fluorine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0.789 moles lithium fluoride and 1.37 moles lithium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fermentation reaction of glucose: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3" type="#_x0000_t75" style="height:18pt;width:151.5pt">
                  <v:imagedata r:id="rId2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1.00-mole sample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was placed in a vat with 100 g of yeast. If 39.6 grams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 was obtained, what was the percent yield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A 5.95-g sample of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reacted with BaCl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according to the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4" type="#_x0000_t75" style="height:18pt;width:273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to give 4.07 g of AgCl. What is the percent yield of AgCl?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of 11.9 g of CHCl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excess chlorine produced 10.1 g of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carbon tetrachloride: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5" type="#_x0000_t75" style="height:18pt;width:159pt">
                  <v:imagedata r:id="rId2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percent yield?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20.0 g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60.0 g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react to form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how many grams of water are 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equation 3</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you react 2 moles of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1 mole of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limiting reactant because of its higher molar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limiting reactant because you need 3 moles of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have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limiting reactant because you have fewer moles of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than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limiting reactant because 3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 react with 1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reactant is limiting.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equation describes the oxidation of ethanol to acetic acid by potassium permanganate: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6" type="#_x0000_t75" style="height:18pt;width:310.5pt">
                  <v:imagedata r:id="rId2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5.00 g of ethanol and an excess of aqueous KMnO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reacted, and 5.24 g of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result. What is the percent yield?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5.24 g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impossible since it represents more than 100% yield.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7" type="#_x0000_t75" style="height:18pt;width:202.5pt">
                  <v:imagedata r:id="rId2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mass of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be formed if 1.20 moles of methane react with 1.07 moles of chlorine?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limiting reactant in a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reactant for which there is the least amount in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reactant which has the lowest coefficient in a balanced equation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reactant for which there is the most amount in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reactant for which there is the fewest number of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limiting reactant is the reactant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which you have the lowest mass in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has the lowest coefficient in the balanced equation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has the lowest molar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is left over after the reaction has gone to completion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iCs/>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3.0 mol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2.0 mol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react to form 4.0 mol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percent yield of this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A chemical reaction has the equation: 2A + B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C. In which case is B the limiting reactant?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75"/>
                <w:sz w:val="24"/>
                <w:szCs w:val="24"/>
                <w:bdr w:val="nil"/>
                <w:rtl w:val="0"/>
              </w:rPr>
              <w:pict>
                <v:shape id="_x0000_i1048" type="#_x0000_t75" style="height:87pt;width:358.5pt">
                  <v:imagedata r:id="rId2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always true concerning a reaction represented by the following balanced chemical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+ 7O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6H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+ 4CO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we have equal masses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there is no limiting reactant.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we have an equal number of moles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there is no limiting reactant.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we have more mass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then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must be limiting.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we have more mass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then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must be limiting.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Equal masses (in grams) of hydrogen gas and oxygen gas are reacted to form water. Which substance is limiting?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 gas is limiting.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gas is limiting.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is limiting.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is limiting.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 to answer this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If 34.0 g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mixed with 34.0 g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 mixture is ignited, what mass of water is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68.0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if the percent yield for this reaction is 67.0%, what is the actual mass of hydrazine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produced when 26.57 g of nitrogen reacts with 4.65 g of hydrogen?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45.4 g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g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g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30.4 g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g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Nitric oxide, NO, is made from the oxidation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and the reaction is represented by the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4NH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4NO + 6H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9.8-g sample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gives 12.0 g of NO. The </w:t>
            </w:r>
            <w:r>
              <w:rPr>
                <w:rStyle w:val="DefaultParagraphFont"/>
                <w:rFonts w:ascii="Times New Roman" w:eastAsia="Times New Roman" w:hAnsi="Times New Roman" w:cs="Times New Roman"/>
                <w:b w:val="0"/>
                <w:bCs w:val="0"/>
                <w:i/>
                <w:iCs/>
                <w:smallCaps w:val="0"/>
                <w:color w:val="000000"/>
                <w:sz w:val="24"/>
                <w:szCs w:val="24"/>
                <w:bdr w:val="nil"/>
                <w:rtl w:val="0"/>
              </w:rPr>
              <w:t>percent yield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NO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Ammonia can be made by reaction of water with magnesium nitride as shown by the following </w:t>
            </w:r>
            <w:r>
              <w:rPr>
                <w:rStyle w:val="DefaultParagraphFont"/>
                <w:rFonts w:ascii="Times New Roman" w:eastAsia="Times New Roman" w:hAnsi="Times New Roman" w:cs="Times New Roman"/>
                <w:b w:val="0"/>
                <w:bCs w:val="0"/>
                <w:i/>
                <w:iCs/>
                <w:smallCaps w:val="0"/>
                <w:color w:val="000000"/>
                <w:sz w:val="24"/>
                <w:szCs w:val="24"/>
                <w:bdr w:val="nil"/>
                <w:rtl w:val="0"/>
              </w:rPr>
              <w:t>unbalanced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equation: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Mg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If this process is 81% efficient, what mass of ammonia can be prepared from 23.0 kg magnesium nitride?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kg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kg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kg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kg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kg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equation 3</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you react 1 mole of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3 moles of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True or false: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limiting reactant because you have fewer moles of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than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reactant with the highest molar mass is always the limiting reactant.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reactant which, when used up completely, can produce the least amount of product, is the limiting reactant.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Naturally occurring iron contains 5.82%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49" type="#_x0000_t75" style="height:19.5pt;width:24pt">
                  <v:imagedata r:id="rId2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91.66%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50" type="#_x0000_t75" style="height:19.5pt;width:24pt">
                  <v:imagedata r:id="rId2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2.19%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51" type="#_x0000_t75" style="height:19.5pt;width:24pt">
                  <v:imagedata r:id="rId2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0.33%</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52" type="#_x0000_t75" style="height:19.5pt;width:24pt">
                  <v:imagedata r:id="rId2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The respective atomic masses are 53.940 amu, 55.935 amu, 56.935 amu, and 57.933 amu. Calculate the average atomic mass of iron.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55.85 amu</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3.2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0.0582(53.940 amu) + 0.9166(55.935 amu) + 0.0219(56.935 amu) + 0.0033(57.933 amu) = 55.85 amu</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atomic weight | Chemistry | early atomic theory | general chemistry | mass spectroscopy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Vitamin 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cyanocobalamin, is essential for human nutrition. It's concentrated in animal tissue but not in higher plants. People who abstain completely from animal products may develop anemia, so cyanocobalamin is used in vitamin supplements. It contains 4.35% cobalt by mass. Calculate the molar mass of cyanocobalamin assuming there is one cobalt per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1355 g/mol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3.6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 mol Co/1 mol VitB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)*(58.93 g Co/mol Co)*(100 g VitB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/4.35 g Co) = 1355 g VitB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/mol VitB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Give the empirical formula for the following compounds: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r>
              <w:rPr>
                <w:rStyle w:val="DefaultParagraphFont"/>
                <w:rFonts w:ascii="Times New Roman" w:eastAsia="Times New Roman" w:hAnsi="Times New Roman" w:cs="Times New Roman"/>
                <w:b w:val="0"/>
                <w:bCs w:val="0"/>
                <w:i w:val="0"/>
                <w:iCs w:val="0"/>
                <w:smallCaps w:val="0"/>
                <w:color w:val="000000"/>
                <w:position w:val="-65"/>
                <w:sz w:val="24"/>
                <w:szCs w:val="24"/>
                <w:bdr w:val="nil"/>
                <w:rtl w:val="0"/>
              </w:rPr>
              <w:pict>
                <v:shape id="_x0000_i1053" type="#_x0000_t75" style="height:76.5pt;width:90.75pt">
                  <v:imagedata r:id="rId3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w:t>
            </w:r>
            <w:r>
              <w:rPr>
                <w:rStyle w:val="DefaultParagraphFont"/>
                <w:rFonts w:ascii="Times New Roman" w:eastAsia="Times New Roman" w:hAnsi="Times New Roman" w:cs="Times New Roman"/>
                <w:b w:val="0"/>
                <w:bCs w:val="0"/>
                <w:i w:val="0"/>
                <w:iCs w:val="0"/>
                <w:smallCaps w:val="0"/>
                <w:color w:val="000000"/>
                <w:position w:val="-36"/>
                <w:sz w:val="24"/>
                <w:szCs w:val="24"/>
                <w:bdr w:val="nil"/>
                <w:rtl w:val="0"/>
              </w:rPr>
              <w:pict>
                <v:shape id="_x0000_i1054" type="#_x0000_t75" style="height:48pt;width:74.25pt">
                  <v:imagedata r:id="rId3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w:t>
            </w:r>
            <w:r>
              <w:rPr>
                <w:rStyle w:val="DefaultParagraphFont"/>
                <w:rFonts w:ascii="Times New Roman" w:eastAsia="Times New Roman" w:hAnsi="Times New Roman" w:cs="Times New Roman"/>
                <w:b w:val="0"/>
                <w:bCs w:val="0"/>
                <w:i w:val="0"/>
                <w:iCs w:val="0"/>
                <w:smallCaps w:val="0"/>
                <w:color w:val="000000"/>
                <w:position w:val="-97"/>
                <w:sz w:val="24"/>
                <w:szCs w:val="24"/>
                <w:bdr w:val="nil"/>
                <w:rtl w:val="0"/>
              </w:rPr>
              <w:pict>
                <v:shape id="_x0000_i1055" type="#_x0000_t75" style="height:108.75pt;width:124.5pt">
                  <v:imagedata r:id="rId3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position w:val="-69"/>
                <w:sz w:val="24"/>
                <w:szCs w:val="24"/>
                <w:bdr w:val="nil"/>
                <w:rtl w:val="0"/>
              </w:rPr>
              <w:pict>
                <v:shape id="_x0000_i1056" type="#_x0000_t75" style="height:81pt;width:126pt">
                  <v:imagedata r:id="rId3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CH         b)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d)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3.7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observed molecular formulas: a)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b)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c)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d)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empirical formula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hormone epinephrine is released in the human body during stress and increases the body's metabolic rate. Epinephrine, like many biochemical compounds, is composed of carbon, hydrogen, oxygen, and nitrogen. The percentage composition of the hormone is 59.0% C, 7.15% H, 26.2% O, and 7.65% N. Determine the empirical formula.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3.7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59.0 g C * (1 mol C/12.01 g) = 4.91 mol C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0.546) = 9 mol 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7.15 g H * (1 mol H/1.008 g) = 7.09 mol 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0.546) = 13 mol 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26.2 g O * (1 mol O/16.00 g) = 1.64 mol 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0.546) = 3 mol 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7.65 g N * (1 mol N/14.01 g) = 0.546 mol N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0.546) = 1 mol 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empirical formula | general chemistry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The characteristic odor of pineapple is due to ethyl butanoate, a compound containing carbon, hydrogen, and oxygen. Combustion of 2.78 g of ethyl butanoate leads to formation of 6.32 g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2.58 g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The properties of the compound suggest that the molar mass should be between 100 and 150 g/mol. What is the molecular formula?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3.7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6.32 g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(12.01 g C/44.01 g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1.72 g 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2.58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(2.016 g H/18.02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0.289 g 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2.78 g ethyl butanoate - 1.72 g C - 0.289 g H = 0.77 g 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1.72 g C * (1 mol C/12.01 g) = 0.143 mol C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0.048) = 3 mol 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0.289 g H * (1 mol H/1.008 g H) = 0.287 mol H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0.048) = 6 mol 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0.77 g O * (1 mol O/16.00 g) = 0.048 mol 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0.048) = 1 mol 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empirical formula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empirical formula mass = 58.08 g/mol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58.08 * 2 = 116 g/mol which is between 100 and 150 ( 58.08 * 3 = 174.2, too much)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therefore, molecular formula = 2(C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O)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In order to determine the molecular formula from the empirical formula, we must know the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molar 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chemical equation, the _________ are written on the left side of the arrow, and the _________ are written on the right side of the arrow.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5"/>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reactants, products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equation | Chemistry | early atomic theory | general chemistry | writing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__________ in a chemical equation represent the number of atoms in a particular molecule or formula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5"/>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subscripts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equation | Chemistry | early atomic theory | general chemistry | writing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__________ in a balanced equation represent numbers of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5"/>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coefficients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equation | Chemistry | early atomic theory | general chemistry | writing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major commercial uses of sulfuric acid is in the production of phosphoric acid and calcium sulfate. The phosphoric acid is used for fertilizer. The reaction is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3CaSO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What mass of concentrated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(98% by mass) must be used to react completely with 100.00 g of calcium phosphate?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4  </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3.10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(100.00g) * (1 mol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/310.18 g)*(3 mol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/1 mol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)*(98.09 g/1 mol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*(100 g solution/98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 96.81 = 97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In a metallurgical process the mineral pyrite, FeS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is roasted in air: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FeS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then converted into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following reactions: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Assuming the mineral is 24.0% FeS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 remainder is inert, what mass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produced if 155 g of the mineral is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60.8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3.10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moles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FeS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155 g mineral * (24 g FeS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/100 g mineral) *(1 mol FeS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/119.99g)*(2 mol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/1 mol FeS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0.620 mol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Overall rxn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--&gt;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0.620 mol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mol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/1 mol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(98.09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/mol) = 60.8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amounts of substances | Chemistry | general chemistry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 yield is a ratio of the ____________ yield to the _____________ yield, multiplied by 100%.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4"/>
              <w:gridCol w:w="7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actual, theoretical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limiting reactant | stoichiometry | stoichiometry calculation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Tellurium consists of 3 common isotopes. Half of tellurium atoms have a mass of 127, and another 0.45 of tellurium atoms weigh 128. What is the mass of the remaining isotope? The atomic mass of tellurium is 127.6.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0"/>
              <w:gridCol w:w="7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atomic weight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Magnesium has an atomic mass of 24.3. There are two isotopes of magnesium – one contains 12 neutrons and the other contains 13 neutrons in the nucleus. What is the fractional abundance of the one that contains 12 neutrons?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0"/>
              <w:gridCol w:w="7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atomic weight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mass of 9.00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atoms of magnesium, Mg?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0.150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0.363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36.3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molar mass of tetraphosphorus decaoxide?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284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number of nitrogen atoms in 240. g of ammonium nitrate.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nitrogen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6.02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nitrogen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nitrogen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nitrogen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3.61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nitrogen atoms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1/30/2017 7:11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32.0 grams of the element oxygen: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contain 6.02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atoms of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contain 1.204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 of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contain the same number of oxygen atoms as 18.0 g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contain the same number of oxygen atoms as 36.0 g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contain the same number of oxygen atoms as 72.0 g of 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samples contains the greatest number of moles of carbon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g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g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g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g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contain the same number of moles of carbon atoms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mass and moles of substance | mole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An unknown molecule is found to consist of 24.2% carbon by mass, 4.0% hydrogen by mass and the remaining mass is due to chlorine.  What is the molecular formula of the molecule given that the molar mass is found to be approximately 150?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determining chemical formulas | general chemistry | molecular formula | stoichiometry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this equation using the smallest possible integers, S +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What is the coefficient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Balance this equation using the smallest possible integers, NO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 Ν</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What is the coefficient of the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balancing chemical equation | chemical equation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given five beakers labeled A-E. Each beaker is labeled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Beaker A. 6.00 g of potassium thiocyanate            Beaker B. 6.00 g of magnesium oxalate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Beaker C. 6.00 g of gallium iodide                         Beaker D. 6.00 g of rubidium hypochlorite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Beaker E. 6.00 g of perchloric acid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beaker, A-E, contains the </w:t>
            </w:r>
            <w:r>
              <w:rPr>
                <w:rStyle w:val="DefaultParagraphFont"/>
                <w:rFonts w:ascii="Times New Roman" w:eastAsia="Times New Roman" w:hAnsi="Times New Roman" w:cs="Times New Roman"/>
                <w:b/>
                <w:bCs/>
                <w:i w:val="0"/>
                <w:iCs w:val="0"/>
                <w:smallCaps w:val="0"/>
                <w:color w:val="000000"/>
                <w:sz w:val="24"/>
                <w:szCs w:val="24"/>
                <w:bdr w:val="nil"/>
                <w:rtl w:val="0"/>
              </w:rPr>
              <w:t>greatest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number of moles of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7:19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7:32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The products of complete combustion of acetaldehyde, CH</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CHO, are shown in the following </w:t>
            </w:r>
            <w:r>
              <w:rPr>
                <w:rStyle w:val="DefaultParagraphFont"/>
                <w:rFonts w:ascii="Times New Roman" w:eastAsia="Times New Roman" w:hAnsi="Times New Roman" w:cs="Times New Roman"/>
                <w:b/>
                <w:bCs/>
                <w:i w:val="0"/>
                <w:iCs w:val="0"/>
                <w:smallCaps w:val="0"/>
                <w:color w:val="000000"/>
                <w:sz w:val="24"/>
                <w:szCs w:val="24"/>
                <w:bdr w:val="nil"/>
                <w:shd w:val="clear" w:color="auto" w:fill="FFFFFF"/>
                <w:rtl w:val="0"/>
              </w:rPr>
              <w:t>unbalanced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equation:</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CH</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CHO(l) + 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(g) → CO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(g) + H</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O(l).</w:t>
            </w:r>
            <w:r>
              <w:br/>
            </w:r>
            <w:r>
              <w:br/>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This reaction has a CO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percent yield of 64.1%.</w:t>
            </w:r>
            <w:r>
              <w:br/>
            </w:r>
            <w:r>
              <w:br/>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What will be the mass of CO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experimentally obtained when 49.1 g 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and 15.1 g CH</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CHO are reacted?</w:t>
            </w:r>
            <w:r>
              <w:br/>
            </w:r>
            <w:r>
              <w:br/>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Molar masses: CH</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CHO = 44.052 g/mol; 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32.00 g/mol; CO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44.01 g/mol; H</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O = 18.016 g/mol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7.71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7:23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7:31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Combustion of a compound of formula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yields 0.209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(molar mass = 18.016 g/mol)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0.512 g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(molar mass = 44.01 g/mol)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0.497 g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(molar mass = 32 g/mol)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used. Based on this combustion analysis data, what mass of oxygen is from the mass of compound combusted and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the oxygen gas used to combust the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0.0116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0.0233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0.0609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0.0349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0.0381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A student carries out the following reaction:</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4Fe (s) + 3O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xml:space="preserve"> (g)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MS Mincho" w:eastAsia="MS Mincho" w:hAnsi="MS Mincho" w:cs="MS Mincho"/>
                <w:b w:val="0"/>
                <w:bCs w:val="0"/>
                <w:i w:val="0"/>
                <w:iCs w:val="0"/>
                <w:smallCaps w:val="0"/>
                <w:color w:val="000000"/>
                <w:sz w:val="24"/>
                <w:szCs w:val="24"/>
                <w:bdr w:val="nil"/>
                <w:shd w:val="clear" w:color="auto" w:fill="FFFFFF"/>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2Fe</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xml:space="preserve"> (s)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using 0.6836 moles of iron and 0.5127 moles of oxygen gas. On collecting the iron(III) oxide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(MW = 159.7 g/mol) made, the student accidentally spilled some of the sample on the floor.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He then weighed the remaining iron(III) oxide and recorded a mass of  32.15 g.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Based on the information just given, which of the following statements, I-V, is/are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I.  Fe is the limiting reagent.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II. O</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xml:space="preserve"> is the limiting reagent.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III. The theoretical yield for this reaction is 0.3418 moles of iron(III) oxide.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IV. This reaction has no limiting reagent.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V. The percent yield calculated will be less than 100%.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 III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II, III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III-V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II and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Balance the following chemical equation for the combustion of propanol,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OH, </w:t>
            </w:r>
            <w:r>
              <w:rPr>
                <w:rStyle w:val="DefaultParagraphFont"/>
                <w:rFonts w:ascii="Times New Roman" w:eastAsia="Times New Roman" w:hAnsi="Times New Roman" w:cs="Times New Roman"/>
                <w:b/>
                <w:bCs/>
                <w:i w:val="0"/>
                <w:iCs w:val="0"/>
                <w:smallCaps w:val="0"/>
                <w:color w:val="000000"/>
                <w:sz w:val="24"/>
                <w:szCs w:val="24"/>
                <w:bdr w:val="nil"/>
                <w:rtl w:val="0"/>
              </w:rPr>
              <w:t>using the smallest whole number coefficients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use the balanced equation to answer the questions from 150-153.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sum of the coefficients used to balance this chemical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Combustion of Propane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following moles of reagents are used for Reactions I-IV, to carry out the combustion of </w:t>
            </w:r>
            <w:r>
              <w:rPr>
                <w:rStyle w:val="DefaultParagraphFont"/>
                <w:rFonts w:ascii="Times New Roman" w:eastAsia="Times New Roman" w:hAnsi="Times New Roman" w:cs="Times New Roman"/>
                <w:b w:val="0"/>
                <w:bCs w:val="0"/>
                <w:i w:val="0"/>
                <w:iCs w:val="0"/>
                <w:smallCaps w:val="0"/>
                <w:color w:val="000000"/>
                <w:sz w:val="24"/>
                <w:szCs w:val="24"/>
                <w:bdr w:val="nil"/>
                <w:rtl w:val="0"/>
              </w:rPr>
              <w:t>propanol, which Reaction(s) would have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propanol, C</w:t>
            </w:r>
            <w:r>
              <w:rPr>
                <w:rStyle w:val="DefaultParagraphFont"/>
                <w:rFonts w:ascii="Times New Roman" w:eastAsia="Times New Roman" w:hAnsi="Times New Roman" w:cs="Times New Roman"/>
                <w:b/>
                <w:bCs/>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bCs/>
                <w:i w:val="0"/>
                <w:iCs w:val="0"/>
                <w:smallCaps w:val="0"/>
                <w:color w:val="000000"/>
                <w:sz w:val="24"/>
                <w:szCs w:val="24"/>
                <w:bdr w:val="nil"/>
                <w:rtl w:val="0"/>
              </w:rPr>
              <w:t>H</w:t>
            </w:r>
            <w:r>
              <w:rPr>
                <w:rStyle w:val="DefaultParagraphFont"/>
                <w:rFonts w:ascii="Times New Roman" w:eastAsia="Times New Roman" w:hAnsi="Times New Roman" w:cs="Times New Roman"/>
                <w:b/>
                <w:bCs/>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bCs/>
                <w:i w:val="0"/>
                <w:iCs w:val="0"/>
                <w:smallCaps w:val="0"/>
                <w:color w:val="000000"/>
                <w:sz w:val="24"/>
                <w:szCs w:val="24"/>
                <w:bdr w:val="nil"/>
                <w:rtl w:val="0"/>
              </w:rPr>
              <w:t>OH, as the limiting reagent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  2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reacting with 9 moles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II:  0.3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reacting with 1.35 moles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III:  0.7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reacting with 4.15 moles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IV:  0.5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reacting with 1.45 moles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Reactions I - III only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Reactions 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Reactions III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IV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Combustion of Propane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following moles of reagents are used for Reactions I-IV, to carry out the combustion of </w:t>
            </w:r>
            <w:r>
              <w:rPr>
                <w:rStyle w:val="DefaultParagraphFont"/>
                <w:rFonts w:ascii="Times New Roman" w:eastAsia="Times New Roman" w:hAnsi="Times New Roman" w:cs="Times New Roman"/>
                <w:b w:val="0"/>
                <w:bCs w:val="0"/>
                <w:i w:val="0"/>
                <w:iCs w:val="0"/>
                <w:smallCaps w:val="0"/>
                <w:color w:val="000000"/>
                <w:sz w:val="24"/>
                <w:szCs w:val="24"/>
                <w:bdr w:val="nil"/>
                <w:rtl w:val="0"/>
              </w:rPr>
              <w:t>propanol, which Reaction(s) would have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propanol, C</w:t>
            </w:r>
            <w:r>
              <w:rPr>
                <w:rStyle w:val="DefaultParagraphFont"/>
                <w:rFonts w:ascii="Times New Roman" w:eastAsia="Times New Roman" w:hAnsi="Times New Roman" w:cs="Times New Roman"/>
                <w:b/>
                <w:bCs/>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bCs/>
                <w:i w:val="0"/>
                <w:iCs w:val="0"/>
                <w:smallCaps w:val="0"/>
                <w:color w:val="000000"/>
                <w:sz w:val="24"/>
                <w:szCs w:val="24"/>
                <w:bdr w:val="nil"/>
                <w:rtl w:val="0"/>
              </w:rPr>
              <w:t>H</w:t>
            </w:r>
            <w:r>
              <w:rPr>
                <w:rStyle w:val="DefaultParagraphFont"/>
                <w:rFonts w:ascii="Times New Roman" w:eastAsia="Times New Roman" w:hAnsi="Times New Roman" w:cs="Times New Roman"/>
                <w:b/>
                <w:bCs/>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bCs/>
                <w:i w:val="0"/>
                <w:iCs w:val="0"/>
                <w:smallCaps w:val="0"/>
                <w:color w:val="000000"/>
                <w:sz w:val="24"/>
                <w:szCs w:val="24"/>
                <w:bdr w:val="nil"/>
                <w:rtl w:val="0"/>
              </w:rPr>
              <w:t>OH, as the reagent in excess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  2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reacting with 9 moles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II:  0.6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reacting with 3.5 moles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III:  0.8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reacting with 3.15 moles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IV:  0.1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reacting with 0.45 moles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Reactions 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Reactions I, 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Reactions II and III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Combustion of Propane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On performing the combustion reaction using 2 moles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OH and 9 moles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5 moles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and 6.5 moles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were collected.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w:t>
            </w:r>
            <w:r>
              <w:rPr>
                <w:rStyle w:val="DefaultParagraphFont"/>
                <w:rFonts w:ascii="Times New Roman" w:eastAsia="Times New Roman" w:hAnsi="Times New Roman" w:cs="Times New Roman"/>
                <w:b/>
                <w:bCs/>
                <w:i w:val="0"/>
                <w:iCs w:val="0"/>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moles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collected experimentally is 6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 yield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collected will be more than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theoretical number of moles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that could be collected in Reaction I is 6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theoretical number of moles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that could be collected in Reaction I is 6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percent yield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collected will be more than 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Combustion of Propane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11:57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is/are </w:t>
            </w:r>
            <w:r>
              <w:rPr>
                <w:rStyle w:val="DefaultParagraphFont"/>
                <w:rFonts w:ascii="Times New Roman" w:eastAsia="Times New Roman" w:hAnsi="Times New Roman" w:cs="Times New Roman"/>
                <w:b/>
                <w:bCs/>
                <w:i w:val="0"/>
                <w:iCs w:val="0"/>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about a sample of 4.24 g of benzene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molar mass = 78.108 g/mol)?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This sample of benzene contains 5.43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 of benzene.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This sample of benzene contains 3.27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moles of benzene.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This sample of benzene contains 3.93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atoms.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The mass percent of hydrogen in benzene is the same as that of carbon because there are equal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amounts of these atoms in this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+ 6H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what mass of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must be consumed if  1.68</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1023 molecules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are also consumed?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4.75 X 10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g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13.1g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79.1g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0.837g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30.1g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4/5/2017 2:31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4/7/2017 9:07 AM</w:t>
                  </w:r>
                </w:p>
              </w:tc>
            </w:tr>
          </w:tbl>
          <w:p/>
        </w:tc>
      </w:tr>
    </w:tbl>
    <w:p>
      <w:pPr>
        <w:bidi w:val="0"/>
        <w:spacing w:after="75"/>
        <w:jc w:val="left"/>
      </w:pPr>
    </w:p>
    <w:p>
      <w:pPr>
        <w:bidi w:val="0"/>
        <w:spacing w:after="75"/>
        <w:jc w:val="left"/>
      </w:pPr>
    </w:p>
    <w:sectPr>
      <w:headerReference w:type="default" r:id="rId34"/>
      <w:footerReference w:type="default" r:id="rId3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03 - Stoichiometry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header" Target="header1.xml" /><Relationship Id="rId35" Type="http://schemas.openxmlformats.org/officeDocument/2006/relationships/footer" Target="footer1.xml" /><Relationship Id="rId36"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03 - Stoichiometry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